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body>
    <w:sectPr>
      <w:pgSz w:w="12240" w:h="15840" w:code="1"/>
      <w:pgMar w:top="1440" w:right="1440" w:bottom="1440" w:left="1440"/>
    </w:sectPr>
  </w:body>
</w:document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>
  <properties:Application>docx4j</properties:Application>
  <properties:AppVersion>3.0</properties:AppVersion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:creator>docx4j</dc:creator>
  <cp:lastModifiedBy>docx4j</cp:lastModifiedBy>
</cp:coreProperties>
</file>